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59C33" w14:textId="77777777" w:rsidR="00F507EF" w:rsidRDefault="00000000">
      <w:pPr>
        <w:jc w:val="center"/>
      </w:pPr>
      <w:r>
        <w:rPr>
          <w:b/>
          <w:sz w:val="28"/>
        </w:rPr>
        <w:t>OŚWIADCZENIE WYKONAWCY</w:t>
      </w:r>
    </w:p>
    <w:p w14:paraId="48C6208D" w14:textId="77777777" w:rsidR="00F507EF" w:rsidRDefault="00000000">
      <w:pPr>
        <w:jc w:val="center"/>
      </w:pPr>
      <w:r>
        <w:t>(sporządzone na podstawie art. 125 ust. 1 ustawy z dnia 11 września 2019 r. – Prawo zamówień publicznych)</w:t>
      </w:r>
    </w:p>
    <w:p w14:paraId="73DB9AC2" w14:textId="77777777" w:rsidR="00F507EF" w:rsidRDefault="00F507EF"/>
    <w:p w14:paraId="0C726D1F" w14:textId="7B9E74AE" w:rsidR="00E4006B" w:rsidRDefault="00000000" w:rsidP="00E4006B">
      <w:pPr>
        <w:rPr>
          <w:rFonts w:ascii="Times New Roman" w:hAnsi="Times New Roman" w:cs="Times New Roman"/>
        </w:rPr>
      </w:pPr>
      <w:proofErr w:type="spellStart"/>
      <w:r>
        <w:t>Dotyczy</w:t>
      </w:r>
      <w:proofErr w:type="spellEnd"/>
      <w:r>
        <w:t xml:space="preserve"> </w:t>
      </w:r>
      <w:proofErr w:type="spellStart"/>
      <w:r>
        <w:t>postępowania</w:t>
      </w:r>
      <w:proofErr w:type="spellEnd"/>
      <w:r>
        <w:t xml:space="preserve"> o </w:t>
      </w:r>
      <w:proofErr w:type="spellStart"/>
      <w:r>
        <w:t>udzielenie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 xml:space="preserve"> </w:t>
      </w:r>
      <w:proofErr w:type="spellStart"/>
      <w:r>
        <w:t>pn</w:t>
      </w:r>
      <w:proofErr w:type="spellEnd"/>
      <w:r>
        <w:t>.:</w:t>
      </w:r>
    </w:p>
    <w:p w14:paraId="1CD0EE98" w14:textId="77777777" w:rsidR="00E4006B" w:rsidRPr="001F5322" w:rsidRDefault="00E4006B" w:rsidP="00E4006B">
      <w:pPr>
        <w:spacing w:before="28" w:after="28" w:line="360" w:lineRule="auto"/>
        <w:jc w:val="center"/>
        <w:outlineLvl w:val="1"/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Usługa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cateringowa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polegająca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na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przygotowywaniu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dostarczaniu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i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wydawaniu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posiłków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dzieciom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z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oddziałów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przedszkolnych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w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Szkole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Podstawowej</w:t>
      </w:r>
      <w:proofErr w:type="spellEnd"/>
      <w:r>
        <w:rPr>
          <w:rStyle w:val="fontstyle01"/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proofErr w:type="spellStart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>im</w:t>
      </w:r>
      <w:proofErr w:type="spellEnd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 xml:space="preserve">. Macieja </w:t>
      </w:r>
      <w:r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>S</w:t>
      </w:r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 xml:space="preserve">zarka w Grabiu, </w:t>
      </w:r>
      <w:proofErr w:type="spellStart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>zlokalizowanych</w:t>
      </w:r>
      <w:proofErr w:type="spellEnd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 xml:space="preserve"> pod </w:t>
      </w:r>
      <w:proofErr w:type="spellStart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>adresami</w:t>
      </w:r>
      <w:proofErr w:type="spellEnd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 xml:space="preserve">: </w:t>
      </w:r>
      <w:proofErr w:type="spellStart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>Brzegi</w:t>
      </w:r>
      <w:proofErr w:type="spellEnd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 xml:space="preserve"> 234, </w:t>
      </w:r>
      <w:proofErr w:type="spellStart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>Grabie</w:t>
      </w:r>
      <w:proofErr w:type="spellEnd"/>
      <w:r w:rsidRPr="001F5322">
        <w:rPr>
          <w:rStyle w:val="fontstyle01"/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  <w:t xml:space="preserve"> 243</w:t>
      </w:r>
    </w:p>
    <w:p w14:paraId="3E0ACD11" w14:textId="77777777" w:rsidR="00F507EF" w:rsidRDefault="00F507EF"/>
    <w:p w14:paraId="3F69D799" w14:textId="7CE83F95" w:rsidR="00F507EF" w:rsidRDefault="00000000">
      <w:r>
        <w:t xml:space="preserve">Ja/My </w:t>
      </w:r>
      <w:proofErr w:type="spellStart"/>
      <w:r>
        <w:t>niżej</w:t>
      </w:r>
      <w:proofErr w:type="spellEnd"/>
      <w:r>
        <w:t xml:space="preserve"> </w:t>
      </w:r>
      <w:proofErr w:type="spellStart"/>
      <w:r>
        <w:t>podpisany</w:t>
      </w:r>
      <w:proofErr w:type="spellEnd"/>
      <w:r>
        <w:t>/</w:t>
      </w:r>
      <w:proofErr w:type="spellStart"/>
      <w:r>
        <w:t>i</w:t>
      </w:r>
      <w:proofErr w:type="spellEnd"/>
      <w:r>
        <w:t>:</w:t>
      </w:r>
    </w:p>
    <w:p w14:paraId="5A80DAED" w14:textId="77777777" w:rsidR="00F507EF" w:rsidRDefault="00000000">
      <w:r>
        <w:t>.................................................................................................................................</w:t>
      </w:r>
    </w:p>
    <w:p w14:paraId="0342B29C" w14:textId="7BA16A67" w:rsidR="00F507EF" w:rsidRDefault="00000000">
      <w:proofErr w:type="spellStart"/>
      <w:r>
        <w:t>działając</w:t>
      </w:r>
      <w:proofErr w:type="spellEnd"/>
      <w:r>
        <w:t xml:space="preserve"> w </w:t>
      </w:r>
      <w:proofErr w:type="spellStart"/>
      <w:r>
        <w:t>imieniu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rzecz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:</w:t>
      </w:r>
    </w:p>
    <w:p w14:paraId="30CAB36F" w14:textId="4235AAD2" w:rsidR="00F507EF" w:rsidRDefault="00000000">
      <w:r>
        <w:t>Nazwa (</w:t>
      </w:r>
      <w:proofErr w:type="spellStart"/>
      <w:r>
        <w:t>firma</w:t>
      </w:r>
      <w:proofErr w:type="spellEnd"/>
      <w:r>
        <w:t xml:space="preserve">) </w:t>
      </w:r>
      <w:proofErr w:type="spellStart"/>
      <w:r>
        <w:t>Wykonawcy</w:t>
      </w:r>
      <w:proofErr w:type="spellEnd"/>
      <w:r>
        <w:t>: ..............................................................................................</w:t>
      </w:r>
    </w:p>
    <w:p w14:paraId="6B527BF8" w14:textId="23A4468A" w:rsidR="00F507EF" w:rsidRDefault="00000000">
      <w:proofErr w:type="spellStart"/>
      <w:r>
        <w:t>Siedziba</w:t>
      </w:r>
      <w:proofErr w:type="spellEnd"/>
      <w:r>
        <w:t xml:space="preserve"> / </w:t>
      </w:r>
      <w:proofErr w:type="spellStart"/>
      <w:r>
        <w:t>adres</w:t>
      </w:r>
      <w:proofErr w:type="spellEnd"/>
      <w:r>
        <w:t>: ..............................................................................................................</w:t>
      </w:r>
    </w:p>
    <w:p w14:paraId="566AD759" w14:textId="53A02844" w:rsidR="00F507EF" w:rsidRDefault="00000000">
      <w:r>
        <w:t xml:space="preserve">NIP / </w:t>
      </w:r>
      <w:proofErr w:type="gramStart"/>
      <w:r>
        <w:t>REGON:.................................................................................................................</w:t>
      </w:r>
      <w:proofErr w:type="gramEnd"/>
    </w:p>
    <w:p w14:paraId="5BD44DB8" w14:textId="77777777" w:rsidR="00F507EF" w:rsidRDefault="00F507EF"/>
    <w:p w14:paraId="7AB66442" w14:textId="77777777" w:rsidR="00F507EF" w:rsidRDefault="00000000">
      <w:r>
        <w:t>składam niniejsze oświadczenie, że:</w:t>
      </w:r>
    </w:p>
    <w:p w14:paraId="42311EB4" w14:textId="77777777" w:rsidR="00F507EF" w:rsidRDefault="00000000">
      <w:r>
        <w:t>1. Nie zachodzą wobec Wykonawcy podstawy wykluczenia z postępowania o udzielenie zamówienia publicznego, o których mowa w art. 108 ust. 1 ustawy Prawo zamówień publicznych.</w:t>
      </w:r>
    </w:p>
    <w:p w14:paraId="7173BA6D" w14:textId="77777777" w:rsidR="00F507EF" w:rsidRDefault="00000000">
      <w:r>
        <w:t>2. Wykonawca spełnia warunki udziału w postępowaniu określone przez Zamawiającego w ogłoszeniu o zamówieniu / specyfikacji warunków zamówienia.</w:t>
      </w:r>
    </w:p>
    <w:p w14:paraId="7FC3DC08" w14:textId="77777777" w:rsidR="00F507EF" w:rsidRDefault="00000000">
      <w:r>
        <w:t>3. Wykonawca zobowiązuje się niezwłocznie informować Zamawiającego o wszelkich zmianach dotyczących treści niniejszego oświadczenia.</w:t>
      </w:r>
    </w:p>
    <w:p w14:paraId="17DD299A" w14:textId="77777777" w:rsidR="00F507EF" w:rsidRDefault="00F507EF"/>
    <w:p w14:paraId="1A91B4D1" w14:textId="59E6296E" w:rsidR="00F507EF" w:rsidRDefault="00000000">
      <w:proofErr w:type="spellStart"/>
      <w:r>
        <w:t>Miejscowość</w:t>
      </w:r>
      <w:proofErr w:type="spellEnd"/>
      <w:r>
        <w:t>, data: ....................................................</w:t>
      </w:r>
    </w:p>
    <w:p w14:paraId="62D26E6B" w14:textId="6CFE8782" w:rsidR="00F507EF" w:rsidRDefault="00000000">
      <w:proofErr w:type="spellStart"/>
      <w:r>
        <w:t>Podpis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 /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uprawnionych</w:t>
      </w:r>
      <w:proofErr w:type="spellEnd"/>
      <w:r>
        <w:t xml:space="preserve"> do </w:t>
      </w:r>
      <w:proofErr w:type="spellStart"/>
      <w:r>
        <w:t>reprezentowania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>:</w:t>
      </w:r>
    </w:p>
    <w:p w14:paraId="3DE2FD6D" w14:textId="77777777" w:rsidR="00F507EF" w:rsidRDefault="00000000">
      <w:r>
        <w:t>.................................................................................................................................</w:t>
      </w:r>
    </w:p>
    <w:sectPr w:rsidR="00F507E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-BoldMT">
    <w:altName w:val="Arial"/>
    <w:charset w:val="EE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59348287">
    <w:abstractNumId w:val="8"/>
  </w:num>
  <w:num w:numId="2" w16cid:durableId="536770750">
    <w:abstractNumId w:val="6"/>
  </w:num>
  <w:num w:numId="3" w16cid:durableId="907687542">
    <w:abstractNumId w:val="5"/>
  </w:num>
  <w:num w:numId="4" w16cid:durableId="1320159624">
    <w:abstractNumId w:val="4"/>
  </w:num>
  <w:num w:numId="5" w16cid:durableId="318077561">
    <w:abstractNumId w:val="7"/>
  </w:num>
  <w:num w:numId="6" w16cid:durableId="1306862122">
    <w:abstractNumId w:val="3"/>
  </w:num>
  <w:num w:numId="7" w16cid:durableId="855584935">
    <w:abstractNumId w:val="2"/>
  </w:num>
  <w:num w:numId="8" w16cid:durableId="1006009938">
    <w:abstractNumId w:val="1"/>
  </w:num>
  <w:num w:numId="9" w16cid:durableId="1023020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691804"/>
    <w:rsid w:val="00AA1D8D"/>
    <w:rsid w:val="00B47730"/>
    <w:rsid w:val="00CB0664"/>
    <w:rsid w:val="00DC26B3"/>
    <w:rsid w:val="00E4006B"/>
    <w:rsid w:val="00F507E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54B018"/>
  <w14:defaultImageDpi w14:val="300"/>
  <w15:docId w15:val="{DD90F336-0A37-44E2-9F0A-7114C17A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fontstyle01">
    <w:name w:val="fontstyle01"/>
    <w:qFormat/>
    <w:rsid w:val="00E4006B"/>
    <w:rPr>
      <w:rFonts w:ascii="Arial-BoldMT" w:hAnsi="Arial-BoldMT" w:cs="Arial-BoldM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Maciej Laskowicz</cp:lastModifiedBy>
  <cp:revision>2</cp:revision>
  <dcterms:created xsi:type="dcterms:W3CDTF">2025-12-11T13:51:00Z</dcterms:created>
  <dcterms:modified xsi:type="dcterms:W3CDTF">2025-12-11T13:51:00Z</dcterms:modified>
  <cp:category/>
</cp:coreProperties>
</file>